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ENUM-TYPE_Objet_Sys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d'objet dans le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2022F9-794D-4DB9-AA5A-2776FE90D8DB}"/>
</file>

<file path=customXml/itemProps3.xml><?xml version="1.0" encoding="utf-8"?>
<ds:datastoreItem xmlns:ds="http://schemas.openxmlformats.org/officeDocument/2006/customXml" ds:itemID="{2A58DBC1-2BFB-455F-AF7B-C96F6A48D673}"/>
</file>

<file path=customXml/itemProps4.xml><?xml version="1.0" encoding="utf-8"?>
<ds:datastoreItem xmlns:ds="http://schemas.openxmlformats.org/officeDocument/2006/customXml" ds:itemID="{5A30BCE9-06CB-4A69-8F93-91BF479877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